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Erdgeschoss</w:t>
            </w:r>
          </w:p>
          <w:p>
            <w:pPr>
              <w:spacing w:before="0" w:after="0"/>
            </w:pPr>
            <w:r>
              <w:t>Heizung</w:t>
            </w:r>
          </w:p>
          <w:p>
            <w:pPr>
              <w:spacing w:before="0" w:after="0"/>
            </w:pPr>
            <w:r>
              <w:t>Wand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Fallrohr</w:t>
            </w:r>
          </w:p>
          <w:p>
            <w:pPr>
              <w:spacing w:before="0" w:after="0"/>
            </w:pPr>
            <w:r>
              <w:t>Fallrohr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40209119" name="5ec873d0-cc3a-11f0-a55c-d7ce7b079ba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0265643" name="5ec873d0-cc3a-11f0-a55c-d7ce7b079ba3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43084879" name="69826c90-cc3a-11f0-a55c-d7ce7b079ba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80554832" name="69826c90-cc3a-11f0-a55c-d7ce7b079ba3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Erdgeschoss</w:t>
            </w:r>
          </w:p>
          <w:p>
            <w:pPr>
              <w:spacing w:before="0" w:after="0"/>
            </w:pPr>
            <w:r>
              <w:t>Bar</w:t>
            </w:r>
          </w:p>
          <w:p>
            <w:pPr>
              <w:spacing w:before="0" w:after="0"/>
            </w:pPr>
            <w:r>
              <w:t>Gang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VM-9</w:t>
            </w:r>
          </w:p>
          <w:p>
            <w:pPr>
              <w:spacing w:before="0" w:after="0"/>
            </w:pPr>
            <w:r>
              <w:t>Sicherungskasten</w:t>
            </w:r>
          </w:p>
          <w:p>
            <w:pPr>
              <w:spacing w:before="0" w:after="0"/>
            </w:pPr>
            <w:r>
              <w:t>Metallgehäusr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83806392" name="198be8c0-cc43-11f0-a55c-d7ce7b079ba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30730079" name="198be8c0-cc43-11f0-a55c-d7ce7b079ba3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91370393" name="20fa38f0-cc43-11f0-a55c-d7ce7b079ba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466601" name="20fa38f0-cc43-11f0-a55c-d7ce7b079ba3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2 Obergeschoss</w:t>
            </w:r>
          </w:p>
          <w:p>
            <w:pPr>
              <w:spacing w:before="0" w:after="0"/>
            </w:pPr>
            <w:r>
              <w:t>2 OG</w:t>
            </w:r>
          </w:p>
          <w:p>
            <w:pPr>
              <w:spacing w:before="0" w:after="0"/>
            </w:pPr>
            <w:r>
              <w:t>WC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VM-15</w:t>
            </w:r>
          </w:p>
          <w:p>
            <w:pPr>
              <w:spacing w:before="0" w:after="0"/>
            </w:pPr>
            <w:r>
              <w:t>Fliesen neu</w:t>
            </w:r>
          </w:p>
          <w:p>
            <w:pPr>
              <w:spacing w:before="0" w:after="0"/>
            </w:pPr>
            <w:r>
              <w:t>Bad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32417018" name="e0eebea0-cc53-11f0-8332-09a5fe0e8c9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53903489" name="e0eebea0-cc53-11f0-8332-09a5fe0e8c93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24905164" name="e9d9c3c0-cc53-11f0-8332-09a5fe0e8c9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90295047" name="e9d9c3c0-cc53-11f0-8332-09a5fe0e8c93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2 Obergeschoss</w:t>
            </w:r>
          </w:p>
          <w:p>
            <w:pPr>
              <w:spacing w:before="0" w:after="0"/>
            </w:pPr>
            <w:r>
              <w:t>2 OG</w:t>
            </w:r>
          </w:p>
          <w:p>
            <w:pPr>
              <w:spacing w:before="0" w:after="0"/>
            </w:pPr>
            <w:r>
              <w:t>Zimmer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VM-16</w:t>
            </w:r>
          </w:p>
          <w:p>
            <w:pPr>
              <w:spacing w:before="0" w:after="0"/>
            </w:pPr>
            <w:r>
              <w:t>Brandschutztüren, -tore</w:t>
            </w:r>
          </w:p>
          <w:p>
            <w:pPr>
              <w:spacing w:before="0" w:after="0"/>
            </w:pPr>
            <w:r>
              <w:t>Kamin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28701938" name="520f5410-cc58-11f0-ad19-7dd4c3c9bfe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520380" name="520f5410-cc58-11f0-ad19-7dd4c3c9bfed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06171242" name="56f99170-cc58-11f0-ad19-7dd4c3c9bfe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11254313" name="56f99170-cc58-11f0-ad19-7dd4c3c9bfed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555</w:t>
          </w:r>
        </w:p>
        <w:p>
          <w:pPr>
            <w:spacing w:before="0" w:after="0"/>
          </w:pPr>
          <w:r>
            <w:t>DN 555 Via Crocetta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